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1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3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10,15~17周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10,15~17周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养老产业选论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10,15~17周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10,15~17周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10,15~17周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养老产业选论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10,15~17周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10,15~17周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10,15~17周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